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251D" w:rsidRDefault="00A4251D" w:rsidP="00A4251D">
      <w:proofErr w:type="spellStart"/>
      <w:r>
        <w:t>Transpordiametile</w:t>
      </w:r>
      <w:proofErr w:type="spellEnd"/>
      <w:r>
        <w:t xml:space="preserve">  </w:t>
      </w:r>
    </w:p>
    <w:p w:rsidR="00A4251D" w:rsidRDefault="00A4251D" w:rsidP="00A4251D">
      <w:r>
        <w:t>19.12.2025</w:t>
      </w:r>
    </w:p>
    <w:p w:rsidR="00A4251D" w:rsidRDefault="00A4251D" w:rsidP="00A4251D"/>
    <w:p w:rsidR="00A4251D" w:rsidRDefault="00A4251D" w:rsidP="00A4251D">
      <w:proofErr w:type="spellStart"/>
      <w:r>
        <w:t>Avaldus</w:t>
      </w:r>
      <w:proofErr w:type="spellEnd"/>
      <w:r>
        <w:t xml:space="preserve"> </w:t>
      </w:r>
      <w:proofErr w:type="spellStart"/>
      <w:r>
        <w:t>sõidukite</w:t>
      </w:r>
      <w:proofErr w:type="spellEnd"/>
      <w:r>
        <w:t xml:space="preserve"> </w:t>
      </w:r>
      <w:proofErr w:type="spellStart"/>
      <w:r>
        <w:t>tehnonõuetele</w:t>
      </w:r>
      <w:proofErr w:type="spellEnd"/>
      <w:r>
        <w:t xml:space="preserve"> </w:t>
      </w:r>
      <w:proofErr w:type="spellStart"/>
      <w:r>
        <w:t>vastavuse</w:t>
      </w:r>
      <w:proofErr w:type="spellEnd"/>
      <w:r>
        <w:t xml:space="preserve"> </w:t>
      </w:r>
      <w:proofErr w:type="spellStart"/>
      <w:r>
        <w:t>kontrolli</w:t>
      </w:r>
      <w:proofErr w:type="spellEnd"/>
      <w:r>
        <w:t xml:space="preserve"> </w:t>
      </w:r>
      <w:proofErr w:type="spellStart"/>
      <w:r>
        <w:t>lepingu</w:t>
      </w:r>
      <w:proofErr w:type="spellEnd"/>
      <w:r>
        <w:t xml:space="preserve"> </w:t>
      </w:r>
      <w:proofErr w:type="spellStart"/>
      <w:r>
        <w:t>sõlmimiseks</w:t>
      </w:r>
      <w:proofErr w:type="spellEnd"/>
    </w:p>
    <w:p w:rsidR="00A4251D" w:rsidRDefault="00A4251D" w:rsidP="00A4251D"/>
    <w:p w:rsidR="00A4251D" w:rsidRDefault="00A4251D" w:rsidP="00A4251D">
      <w:proofErr w:type="spellStart"/>
      <w:r>
        <w:t>Äriühing</w:t>
      </w:r>
      <w:proofErr w:type="spellEnd"/>
      <w:r>
        <w:t xml:space="preserve">: Biz </w:t>
      </w:r>
      <w:proofErr w:type="spellStart"/>
      <w:r>
        <w:t>grupp</w:t>
      </w:r>
      <w:proofErr w:type="spellEnd"/>
      <w:r>
        <w:t xml:space="preserve"> OU</w:t>
      </w:r>
    </w:p>
    <w:p w:rsidR="00A4251D" w:rsidRDefault="00A4251D" w:rsidP="00A4251D">
      <w:proofErr w:type="spellStart"/>
      <w:r>
        <w:t>Aadress</w:t>
      </w:r>
      <w:proofErr w:type="spellEnd"/>
      <w:r>
        <w:t xml:space="preserve">: </w:t>
      </w:r>
      <w:proofErr w:type="spellStart"/>
      <w:r>
        <w:t>Hariduse</w:t>
      </w:r>
      <w:proofErr w:type="spellEnd"/>
      <w:r>
        <w:t xml:space="preserve"> 3a </w:t>
      </w:r>
      <w:proofErr w:type="spellStart"/>
      <w:r>
        <w:t>Sillam</w:t>
      </w:r>
      <w:proofErr w:type="spellEnd"/>
      <w:r>
        <w:rPr>
          <w:lang w:val="et-EE"/>
        </w:rPr>
        <w:t>äe</w:t>
      </w:r>
      <w:r>
        <w:t xml:space="preserve">  </w:t>
      </w:r>
    </w:p>
    <w:p w:rsidR="00A4251D" w:rsidRDefault="00A4251D" w:rsidP="00A4251D">
      <w:proofErr w:type="spellStart"/>
      <w:r>
        <w:t>Esindaja</w:t>
      </w:r>
      <w:proofErr w:type="spellEnd"/>
      <w:r>
        <w:t xml:space="preserve">: Igor </w:t>
      </w:r>
      <w:proofErr w:type="spellStart"/>
      <w:r>
        <w:t>Golunov</w:t>
      </w:r>
      <w:proofErr w:type="spellEnd"/>
      <w:r>
        <w:t xml:space="preserve">, </w:t>
      </w:r>
      <w:proofErr w:type="spellStart"/>
      <w:r>
        <w:t>juhataja</w:t>
      </w:r>
      <w:proofErr w:type="spellEnd"/>
      <w:r>
        <w:t xml:space="preserve"> t. 56998885</w:t>
      </w:r>
    </w:p>
    <w:p w:rsidR="00A4251D" w:rsidRDefault="00A4251D" w:rsidP="00A4251D"/>
    <w:p w:rsidR="00A4251D" w:rsidRPr="00B10378" w:rsidRDefault="00A4251D" w:rsidP="00A4251D">
      <w:proofErr w:type="spellStart"/>
      <w:r>
        <w:t>Taotleme</w:t>
      </w:r>
      <w:proofErr w:type="spellEnd"/>
      <w:r>
        <w:t xml:space="preserve"> </w:t>
      </w:r>
      <w:proofErr w:type="spellStart"/>
      <w:r>
        <w:t>sõlmida</w:t>
      </w:r>
      <w:proofErr w:type="spellEnd"/>
      <w:r>
        <w:t xml:space="preserve"> </w:t>
      </w:r>
      <w:proofErr w:type="spellStart"/>
      <w:r>
        <w:t>leping</w:t>
      </w:r>
      <w:proofErr w:type="spellEnd"/>
      <w:r>
        <w:t xml:space="preserve"> </w:t>
      </w:r>
      <w:proofErr w:type="spellStart"/>
      <w:r>
        <w:t>sõidukite</w:t>
      </w:r>
      <w:proofErr w:type="spellEnd"/>
      <w:r>
        <w:t xml:space="preserve"> </w:t>
      </w:r>
      <w:proofErr w:type="spellStart"/>
      <w:r>
        <w:t>tehnonõuetele</w:t>
      </w:r>
      <w:proofErr w:type="spellEnd"/>
      <w:r>
        <w:t xml:space="preserve"> </w:t>
      </w:r>
      <w:proofErr w:type="spellStart"/>
      <w:r>
        <w:t>vastavuse</w:t>
      </w:r>
      <w:proofErr w:type="spellEnd"/>
      <w:r>
        <w:t xml:space="preserve"> </w:t>
      </w:r>
      <w:proofErr w:type="spellStart"/>
      <w:r>
        <w:t>kontrolli</w:t>
      </w:r>
      <w:proofErr w:type="spellEnd"/>
      <w:r>
        <w:t xml:space="preserve"> </w:t>
      </w:r>
      <w:proofErr w:type="spellStart"/>
      <w:r>
        <w:t>teostamiseks</w:t>
      </w:r>
      <w:proofErr w:type="spellEnd"/>
      <w:r>
        <w:t xml:space="preserve"> </w:t>
      </w:r>
      <w:proofErr w:type="spellStart"/>
      <w:r>
        <w:t>ülevaatuspunktis</w:t>
      </w:r>
      <w:proofErr w:type="spellEnd"/>
      <w:r>
        <w:t xml:space="preserve"> </w:t>
      </w:r>
      <w:proofErr w:type="spellStart"/>
      <w:r>
        <w:t>aadressil</w:t>
      </w:r>
      <w:proofErr w:type="spellEnd"/>
      <w:r>
        <w:t xml:space="preserve"> </w:t>
      </w:r>
      <w:proofErr w:type="spellStart"/>
      <w:r>
        <w:t>Hariduse</w:t>
      </w:r>
      <w:proofErr w:type="spellEnd"/>
      <w:r>
        <w:t xml:space="preserve"> 3a </w:t>
      </w:r>
      <w:proofErr w:type="spellStart"/>
      <w:r>
        <w:t>Sillamäe</w:t>
      </w:r>
      <w:proofErr w:type="spellEnd"/>
      <w:r>
        <w:t>.</w:t>
      </w:r>
    </w:p>
    <w:p w:rsidR="00A4251D" w:rsidRDefault="00A4251D" w:rsidP="00A4251D"/>
    <w:p w:rsidR="00A4251D" w:rsidRDefault="00A4251D" w:rsidP="00A4251D">
      <w:proofErr w:type="spellStart"/>
      <w:r>
        <w:t>Esitame</w:t>
      </w:r>
      <w:proofErr w:type="spellEnd"/>
      <w:r>
        <w:t xml:space="preserve"> </w:t>
      </w:r>
      <w:proofErr w:type="spellStart"/>
      <w:r>
        <w:t>nõutud</w:t>
      </w:r>
      <w:proofErr w:type="spellEnd"/>
      <w:r>
        <w:t xml:space="preserve"> </w:t>
      </w:r>
      <w:proofErr w:type="spellStart"/>
      <w:r>
        <w:t>dokumendid</w:t>
      </w:r>
      <w:proofErr w:type="spellEnd"/>
      <w:r>
        <w:t>:</w:t>
      </w:r>
    </w:p>
    <w:p w:rsidR="00B10378" w:rsidRDefault="00A4251D" w:rsidP="00B10378">
      <w:pPr>
        <w:pStyle w:val="ae"/>
        <w:numPr>
          <w:ilvl w:val="0"/>
          <w:numId w:val="11"/>
        </w:numPr>
      </w:pPr>
      <w:proofErr w:type="spellStart"/>
      <w:r>
        <w:t>Tõend</w:t>
      </w:r>
      <w:proofErr w:type="spellEnd"/>
      <w:r>
        <w:t xml:space="preserve"> </w:t>
      </w:r>
      <w:proofErr w:type="spellStart"/>
      <w:r>
        <w:t>juhatuse</w:t>
      </w:r>
      <w:proofErr w:type="spellEnd"/>
      <w:r>
        <w:t xml:space="preserve"> </w:t>
      </w:r>
      <w:proofErr w:type="spellStart"/>
      <w:r>
        <w:t>liikmete</w:t>
      </w:r>
      <w:proofErr w:type="spellEnd"/>
      <w:r>
        <w:t xml:space="preserve"> </w:t>
      </w:r>
      <w:proofErr w:type="spellStart"/>
      <w:r>
        <w:t>karistusandmete</w:t>
      </w:r>
      <w:proofErr w:type="spellEnd"/>
      <w:r>
        <w:t xml:space="preserve"> </w:t>
      </w:r>
      <w:proofErr w:type="spellStart"/>
      <w:r>
        <w:t>kohta</w:t>
      </w:r>
      <w:proofErr w:type="spellEnd"/>
      <w:r>
        <w:t xml:space="preserve"> </w:t>
      </w:r>
    </w:p>
    <w:p w:rsidR="00A4251D" w:rsidRDefault="00B10378" w:rsidP="00B10378">
      <w:pPr>
        <w:pStyle w:val="ae"/>
        <w:numPr>
          <w:ilvl w:val="0"/>
          <w:numId w:val="11"/>
        </w:numPr>
      </w:pPr>
      <w:proofErr w:type="spellStart"/>
      <w:r>
        <w:t>Seletuskiri_karistusandmed</w:t>
      </w:r>
      <w:proofErr w:type="spellEnd"/>
      <w:r>
        <w:t xml:space="preserve"> </w:t>
      </w:r>
      <w:proofErr w:type="spellStart"/>
      <w:r w:rsidRPr="00B10378">
        <w:t>Golunov</w:t>
      </w:r>
      <w:proofErr w:type="spellEnd"/>
    </w:p>
    <w:p w:rsidR="00A4251D" w:rsidRDefault="00A4251D" w:rsidP="00B10378">
      <w:pPr>
        <w:pStyle w:val="ae"/>
        <w:numPr>
          <w:ilvl w:val="0"/>
          <w:numId w:val="11"/>
        </w:numPr>
      </w:pPr>
      <w:proofErr w:type="spellStart"/>
      <w:r>
        <w:t>Tõend</w:t>
      </w:r>
      <w:proofErr w:type="spellEnd"/>
      <w:r>
        <w:t xml:space="preserve"> </w:t>
      </w:r>
      <w:proofErr w:type="spellStart"/>
      <w:r>
        <w:t>nõuetele</w:t>
      </w:r>
      <w:proofErr w:type="spellEnd"/>
      <w:r>
        <w:t xml:space="preserve"> </w:t>
      </w:r>
      <w:proofErr w:type="spellStart"/>
      <w:r>
        <w:t>vastavate</w:t>
      </w:r>
      <w:proofErr w:type="spellEnd"/>
      <w:r>
        <w:t xml:space="preserve"> </w:t>
      </w:r>
      <w:proofErr w:type="spellStart"/>
      <w:r>
        <w:t>töötajate</w:t>
      </w:r>
      <w:proofErr w:type="spellEnd"/>
      <w:r>
        <w:t xml:space="preserve"> </w:t>
      </w:r>
      <w:proofErr w:type="spellStart"/>
      <w:r>
        <w:t>olemasolu</w:t>
      </w:r>
      <w:proofErr w:type="spellEnd"/>
      <w:r>
        <w:t xml:space="preserve"> </w:t>
      </w:r>
      <w:proofErr w:type="spellStart"/>
      <w:r>
        <w:t>kohta</w:t>
      </w:r>
      <w:proofErr w:type="spellEnd"/>
      <w:r>
        <w:t xml:space="preserve">  </w:t>
      </w:r>
    </w:p>
    <w:p w:rsidR="00A4251D" w:rsidRDefault="00A4251D" w:rsidP="00B10378">
      <w:pPr>
        <w:pStyle w:val="ae"/>
        <w:numPr>
          <w:ilvl w:val="0"/>
          <w:numId w:val="11"/>
        </w:numPr>
      </w:pPr>
      <w:proofErr w:type="spellStart"/>
      <w:r>
        <w:t>Kinnitus</w:t>
      </w:r>
      <w:proofErr w:type="spellEnd"/>
      <w:r>
        <w:t xml:space="preserve"> </w:t>
      </w:r>
      <w:proofErr w:type="spellStart"/>
      <w:r>
        <w:t>kinnistu</w:t>
      </w:r>
      <w:proofErr w:type="spellEnd"/>
      <w:r>
        <w:t xml:space="preserve"> </w:t>
      </w:r>
      <w:proofErr w:type="spellStart"/>
      <w:r>
        <w:t>omamise</w:t>
      </w:r>
      <w:proofErr w:type="spellEnd"/>
      <w:r>
        <w:t xml:space="preserve"> </w:t>
      </w:r>
    </w:p>
    <w:p w:rsidR="00A4251D" w:rsidRDefault="00A4251D" w:rsidP="00B10378">
      <w:pPr>
        <w:pStyle w:val="ae"/>
        <w:numPr>
          <w:ilvl w:val="0"/>
          <w:numId w:val="11"/>
        </w:numPr>
      </w:pPr>
      <w:proofErr w:type="spellStart"/>
      <w:r>
        <w:t>Ruumide</w:t>
      </w:r>
      <w:proofErr w:type="spellEnd"/>
      <w:r>
        <w:t xml:space="preserve"> </w:t>
      </w:r>
      <w:proofErr w:type="spellStart"/>
      <w:r w:rsidR="00B10378">
        <w:t>proekt</w:t>
      </w:r>
      <w:proofErr w:type="spellEnd"/>
      <w:r>
        <w:t xml:space="preserve">  </w:t>
      </w:r>
    </w:p>
    <w:p w:rsidR="00A4251D" w:rsidRDefault="00B10378" w:rsidP="00B10378">
      <w:pPr>
        <w:pStyle w:val="ae"/>
        <w:numPr>
          <w:ilvl w:val="0"/>
          <w:numId w:val="11"/>
        </w:numPr>
      </w:pPr>
      <w:r>
        <w:t xml:space="preserve">Tee </w:t>
      </w:r>
      <w:proofErr w:type="spellStart"/>
      <w:r>
        <w:t>proekt</w:t>
      </w:r>
      <w:proofErr w:type="spellEnd"/>
    </w:p>
    <w:p w:rsidR="00A4251D" w:rsidRDefault="00A4251D" w:rsidP="00B10378">
      <w:pPr>
        <w:pStyle w:val="ae"/>
        <w:numPr>
          <w:ilvl w:val="0"/>
          <w:numId w:val="11"/>
        </w:numPr>
      </w:pPr>
      <w:proofErr w:type="spellStart"/>
      <w:r>
        <w:t>Detailplaneering</w:t>
      </w:r>
      <w:proofErr w:type="spellEnd"/>
      <w:r>
        <w:t xml:space="preserve"> / </w:t>
      </w:r>
      <w:proofErr w:type="spellStart"/>
      <w:r>
        <w:t>ehituspro</w:t>
      </w:r>
      <w:bookmarkStart w:id="0" w:name="_GoBack"/>
      <w:bookmarkEnd w:id="0"/>
      <w:r>
        <w:t>jekt</w:t>
      </w:r>
      <w:proofErr w:type="spellEnd"/>
      <w:r>
        <w:t xml:space="preserve">  </w:t>
      </w:r>
    </w:p>
    <w:p w:rsidR="00A4251D" w:rsidRDefault="00A4251D" w:rsidP="00B10378">
      <w:pPr>
        <w:pStyle w:val="ae"/>
        <w:numPr>
          <w:ilvl w:val="0"/>
          <w:numId w:val="11"/>
        </w:numPr>
      </w:pPr>
      <w:proofErr w:type="spellStart"/>
      <w:r>
        <w:t>Tööinspektsiooni</w:t>
      </w:r>
      <w:proofErr w:type="spellEnd"/>
      <w:r>
        <w:t xml:space="preserve"> </w:t>
      </w:r>
      <w:proofErr w:type="spellStart"/>
      <w:r>
        <w:t>kinnitus</w:t>
      </w:r>
      <w:proofErr w:type="spellEnd"/>
      <w:r>
        <w:t xml:space="preserve"> </w:t>
      </w:r>
      <w:proofErr w:type="spellStart"/>
      <w:r>
        <w:t>tööohutuse</w:t>
      </w:r>
      <w:proofErr w:type="spellEnd"/>
      <w:r>
        <w:t xml:space="preserve"> </w:t>
      </w:r>
      <w:proofErr w:type="spellStart"/>
      <w:r>
        <w:t>nõuetele</w:t>
      </w:r>
      <w:proofErr w:type="spellEnd"/>
      <w:r>
        <w:t xml:space="preserve"> </w:t>
      </w:r>
      <w:proofErr w:type="spellStart"/>
      <w:r>
        <w:t>vastavuse</w:t>
      </w:r>
      <w:proofErr w:type="spellEnd"/>
      <w:r>
        <w:t xml:space="preserve"> </w:t>
      </w:r>
      <w:proofErr w:type="spellStart"/>
      <w:r>
        <w:t>kohta</w:t>
      </w:r>
      <w:proofErr w:type="spellEnd"/>
      <w:r>
        <w:t xml:space="preserve">  </w:t>
      </w:r>
    </w:p>
    <w:p w:rsidR="00A4251D" w:rsidRDefault="00A4251D" w:rsidP="00B10378">
      <w:pPr>
        <w:pStyle w:val="ae"/>
        <w:numPr>
          <w:ilvl w:val="0"/>
          <w:numId w:val="11"/>
        </w:numPr>
      </w:pPr>
      <w:proofErr w:type="spellStart"/>
      <w:r>
        <w:t>Muud</w:t>
      </w:r>
      <w:proofErr w:type="spellEnd"/>
      <w:r>
        <w:t xml:space="preserve"> </w:t>
      </w:r>
      <w:proofErr w:type="spellStart"/>
      <w:r>
        <w:t>nõutud</w:t>
      </w:r>
      <w:proofErr w:type="spellEnd"/>
      <w:r>
        <w:t xml:space="preserve"> </w:t>
      </w:r>
      <w:proofErr w:type="spellStart"/>
      <w:r>
        <w:t>materjalid</w:t>
      </w:r>
      <w:proofErr w:type="spellEnd"/>
    </w:p>
    <w:p w:rsidR="00A4251D" w:rsidRDefault="00A4251D" w:rsidP="00A4251D"/>
    <w:p w:rsidR="00A4251D" w:rsidRDefault="00A4251D" w:rsidP="00A4251D">
      <w:proofErr w:type="spellStart"/>
      <w:r>
        <w:t>Kinnitame</w:t>
      </w:r>
      <w:proofErr w:type="spellEnd"/>
      <w:r>
        <w:t xml:space="preserve">, et </w:t>
      </w:r>
      <w:proofErr w:type="spellStart"/>
      <w:r>
        <w:t>hoonel</w:t>
      </w:r>
      <w:proofErr w:type="spellEnd"/>
      <w:r>
        <w:t xml:space="preserve"> on </w:t>
      </w:r>
      <w:proofErr w:type="spellStart"/>
      <w:r>
        <w:t>kasutusluba</w:t>
      </w:r>
      <w:proofErr w:type="spellEnd"/>
      <w:r>
        <w:t xml:space="preserve"> </w:t>
      </w:r>
      <w:proofErr w:type="spellStart"/>
      <w:r>
        <w:t>ning</w:t>
      </w:r>
      <w:proofErr w:type="spellEnd"/>
      <w:r>
        <w:t xml:space="preserve"> </w:t>
      </w:r>
      <w:proofErr w:type="spellStart"/>
      <w:r>
        <w:t>ülevaatuspunkt</w:t>
      </w:r>
      <w:proofErr w:type="spellEnd"/>
      <w:r>
        <w:t xml:space="preserve"> </w:t>
      </w:r>
      <w:proofErr w:type="spellStart"/>
      <w:r>
        <w:t>vastab</w:t>
      </w:r>
      <w:proofErr w:type="spellEnd"/>
      <w:r>
        <w:t xml:space="preserve"> </w:t>
      </w:r>
      <w:proofErr w:type="spellStart"/>
      <w:r>
        <w:t>määruse</w:t>
      </w:r>
      <w:proofErr w:type="spellEnd"/>
      <w:r>
        <w:t xml:space="preserve"> </w:t>
      </w:r>
      <w:proofErr w:type="spellStart"/>
      <w:r>
        <w:t>nr</w:t>
      </w:r>
      <w:proofErr w:type="spellEnd"/>
      <w:r>
        <w:t xml:space="preserve"> 77 </w:t>
      </w:r>
      <w:proofErr w:type="spellStart"/>
      <w:r>
        <w:t>lisas</w:t>
      </w:r>
      <w:proofErr w:type="spellEnd"/>
      <w:r>
        <w:t xml:space="preserve"> 2 </w:t>
      </w:r>
      <w:proofErr w:type="spellStart"/>
      <w:r>
        <w:t>sätestatud</w:t>
      </w:r>
      <w:proofErr w:type="spellEnd"/>
      <w:r>
        <w:t xml:space="preserve"> </w:t>
      </w:r>
      <w:proofErr w:type="spellStart"/>
      <w:r>
        <w:t>nõuetele</w:t>
      </w:r>
      <w:proofErr w:type="spellEnd"/>
      <w:r>
        <w:t>.</w:t>
      </w:r>
    </w:p>
    <w:p w:rsidR="00A4251D" w:rsidRDefault="00A4251D" w:rsidP="00A4251D"/>
    <w:p w:rsidR="00A4251D" w:rsidRDefault="00A4251D" w:rsidP="00A4251D">
      <w:proofErr w:type="spellStart"/>
      <w:r>
        <w:t>Lugupidamisega</w:t>
      </w:r>
      <w:proofErr w:type="spellEnd"/>
      <w:r>
        <w:t xml:space="preserve">  </w:t>
      </w:r>
    </w:p>
    <w:p w:rsidR="00FE07A7" w:rsidRDefault="00A4251D" w:rsidP="00A4251D">
      <w:r>
        <w:t>[</w:t>
      </w:r>
      <w:proofErr w:type="spellStart"/>
      <w:r>
        <w:t>allkiri</w:t>
      </w:r>
      <w:proofErr w:type="spellEnd"/>
      <w:r>
        <w:t>]</w:t>
      </w:r>
    </w:p>
    <w:sectPr w:rsidR="00FE07A7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3090202050204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0A6614E3"/>
    <w:multiLevelType w:val="hybridMultilevel"/>
    <w:tmpl w:val="82A443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BC9326B"/>
    <w:multiLevelType w:val="hybridMultilevel"/>
    <w:tmpl w:val="DB062F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9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4251D"/>
    <w:rsid w:val="00AA1D8D"/>
    <w:rsid w:val="00B10378"/>
    <w:rsid w:val="00B47730"/>
    <w:rsid w:val="00CB0664"/>
    <w:rsid w:val="00FC693F"/>
    <w:rsid w:val="00FE07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0774387"/>
  <w14:defaultImageDpi w14:val="300"/>
  <w15:docId w15:val="{DB31E8DE-B0DF-4F2C-9D43-132A493DD5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FC693F"/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character" w:customStyle="1" w:styleId="10">
    <w:name w:val="Заголовок 1 Знак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Title"/>
    <w:basedOn w:val="a1"/>
    <w:next w:val="a1"/>
    <w:link w:val="ab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Заголовок Знак"/>
    <w:basedOn w:val="a2"/>
    <w:link w:val="aa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f">
    <w:name w:val="Body Text"/>
    <w:basedOn w:val="a1"/>
    <w:link w:val="af0"/>
    <w:uiPriority w:val="99"/>
    <w:unhideWhenUsed/>
    <w:rsid w:val="00AA1D8D"/>
    <w:pPr>
      <w:spacing w:after="120"/>
    </w:pPr>
  </w:style>
  <w:style w:type="character" w:customStyle="1" w:styleId="af0">
    <w:name w:val="Основной текст Знак"/>
    <w:basedOn w:val="a2"/>
    <w:link w:val="af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AA1D8D"/>
    <w:rPr>
      <w:sz w:val="16"/>
      <w:szCs w:val="16"/>
    </w:rPr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Текст макроса Знак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27">
    <w:name w:val="Quote"/>
    <w:basedOn w:val="a1"/>
    <w:next w:val="a1"/>
    <w:link w:val="28"/>
    <w:uiPriority w:val="29"/>
    <w:qFormat/>
    <w:rsid w:val="00FC693F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5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6">
    <w:name w:val="Strong"/>
    <w:basedOn w:val="a2"/>
    <w:uiPriority w:val="22"/>
    <w:qFormat/>
    <w:rsid w:val="00FC693F"/>
    <w:rPr>
      <w:b/>
      <w:bCs/>
    </w:rPr>
  </w:style>
  <w:style w:type="character" w:styleId="af7">
    <w:name w:val="Emphasis"/>
    <w:basedOn w:val="a2"/>
    <w:uiPriority w:val="20"/>
    <w:qFormat/>
    <w:rsid w:val="00FC693F"/>
    <w:rPr>
      <w:i/>
      <w:iCs/>
    </w:rPr>
  </w:style>
  <w:style w:type="paragraph" w:styleId="af8">
    <w:name w:val="Intense Quote"/>
    <w:basedOn w:val="a1"/>
    <w:next w:val="a1"/>
    <w:link w:val="af9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9">
    <w:name w:val="Выделенная цитата Знак"/>
    <w:basedOn w:val="a2"/>
    <w:link w:val="af8"/>
    <w:uiPriority w:val="30"/>
    <w:rsid w:val="00FC693F"/>
    <w:rPr>
      <w:b/>
      <w:bCs/>
      <w:i/>
      <w:iCs/>
      <w:color w:val="4F81BD" w:themeColor="accent1"/>
    </w:rPr>
  </w:style>
  <w:style w:type="character" w:styleId="afa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b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c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d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e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f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f0">
    <w:name w:val="Table Grid"/>
    <w:basedOn w:val="a3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f1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2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3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a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b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4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5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6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7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59B97D7-5DC9-42DF-B4CE-4FB393E85C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121</Words>
  <Characters>690</Characters>
  <Application>Microsoft Office Word</Application>
  <DocSecurity>0</DocSecurity>
  <Lines>5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810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Xeon</cp:lastModifiedBy>
  <cp:revision>3</cp:revision>
  <dcterms:created xsi:type="dcterms:W3CDTF">2025-12-19T11:33:00Z</dcterms:created>
  <dcterms:modified xsi:type="dcterms:W3CDTF">2025-12-19T12:02:00Z</dcterms:modified>
  <cp:category/>
</cp:coreProperties>
</file>